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AA2BD" w14:textId="5F532B6B" w:rsidR="00FD3382" w:rsidRPr="00FD3382" w:rsidRDefault="00000000" w:rsidP="00FD3382">
      <w:pPr>
        <w:tabs>
          <w:tab w:val="right" w:pos="11520"/>
        </w:tabs>
        <w:spacing w:after="0"/>
        <w:rPr>
          <w:rFonts w:ascii="Verdana" w:hAnsi="Verdana"/>
          <w:b/>
          <w:bCs/>
          <w:sz w:val="20"/>
          <w:szCs w:val="20"/>
        </w:rPr>
      </w:pPr>
      <w:r w:rsidRPr="00FD3382">
        <w:rPr>
          <w:rFonts w:ascii="Verdana" w:hAnsi="Verdana"/>
          <w:b/>
          <w:bCs/>
          <w:sz w:val="20"/>
          <w:szCs w:val="20"/>
        </w:rPr>
        <w:t>Fake or Fact: House Rules Showdown – Score</w:t>
      </w:r>
      <w:r w:rsidR="003D1D71">
        <w:rPr>
          <w:rFonts w:ascii="Verdana" w:hAnsi="Verdana"/>
          <w:b/>
          <w:bCs/>
          <w:sz w:val="20"/>
          <w:szCs w:val="20"/>
        </w:rPr>
        <w:t>sheet</w:t>
      </w:r>
      <w:r w:rsidR="00FD3382" w:rsidRPr="00FD3382">
        <w:rPr>
          <w:rFonts w:ascii="Verdana" w:hAnsi="Verdana"/>
          <w:b/>
          <w:bCs/>
          <w:sz w:val="20"/>
          <w:szCs w:val="20"/>
        </w:rPr>
        <w:tab/>
      </w:r>
      <w:r w:rsidR="00FD3382" w:rsidRPr="00FD3382">
        <w:rPr>
          <w:rFonts w:ascii="Verdana" w:hAnsi="Verdana" w:cstheme="majorHAnsi"/>
          <w:b/>
          <w:bCs/>
          <w:sz w:val="20"/>
          <w:szCs w:val="20"/>
        </w:rPr>
        <w:t xml:space="preserve">Total Score: ______ | </w:t>
      </w:r>
      <w:r w:rsidR="00476025">
        <w:rPr>
          <w:rFonts w:ascii="Verdana" w:hAnsi="Verdana" w:cstheme="majorHAnsi"/>
          <w:b/>
          <w:bCs/>
          <w:sz w:val="20"/>
          <w:szCs w:val="20"/>
        </w:rPr>
        <w:t>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5"/>
        <w:gridCol w:w="3508"/>
        <w:gridCol w:w="2157"/>
      </w:tblGrid>
      <w:tr w:rsidR="008377ED" w:rsidRPr="00FD3382" w14:paraId="00EF115C" w14:textId="77777777" w:rsidTr="00972A20">
        <w:trPr>
          <w:trHeight w:val="360"/>
        </w:trPr>
        <w:tc>
          <w:tcPr>
            <w:tcW w:w="5845" w:type="dxa"/>
            <w:shd w:val="clear" w:color="auto" w:fill="F2F2F2" w:themeFill="background1" w:themeFillShade="F2"/>
            <w:vAlign w:val="center"/>
          </w:tcPr>
          <w:p w14:paraId="7DCD3C32" w14:textId="77777777" w:rsidR="008377ED" w:rsidRPr="00FD3382" w:rsidRDefault="0000000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D3382">
              <w:rPr>
                <w:rFonts w:ascii="Verdana" w:hAnsi="Verdana"/>
                <w:b/>
                <w:bCs/>
                <w:sz w:val="18"/>
                <w:szCs w:val="18"/>
              </w:rPr>
              <w:t>Rule #</w:t>
            </w:r>
          </w:p>
        </w:tc>
        <w:tc>
          <w:tcPr>
            <w:tcW w:w="3508" w:type="dxa"/>
            <w:shd w:val="clear" w:color="auto" w:fill="F2F2F2" w:themeFill="background1" w:themeFillShade="F2"/>
            <w:vAlign w:val="center"/>
          </w:tcPr>
          <w:p w14:paraId="458B3D7B" w14:textId="6673CE39" w:rsidR="008377ED" w:rsidRPr="00972A20" w:rsidRDefault="00000000" w:rsidP="00972A20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FD3382">
              <w:rPr>
                <w:rFonts w:ascii="Verdana" w:hAnsi="Verdana"/>
                <w:b/>
                <w:bCs/>
                <w:sz w:val="18"/>
                <w:szCs w:val="18"/>
              </w:rPr>
              <w:t>Answer</w:t>
            </w:r>
          </w:p>
        </w:tc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09C26025" w14:textId="3CD8AAE4" w:rsidR="008377ED" w:rsidRPr="00FD3382" w:rsidRDefault="0000000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D3382">
              <w:rPr>
                <w:rFonts w:ascii="Verdana" w:hAnsi="Verdana"/>
                <w:b/>
                <w:bCs/>
                <w:sz w:val="18"/>
                <w:szCs w:val="18"/>
              </w:rPr>
              <w:t xml:space="preserve">Correct? </w:t>
            </w:r>
            <w:r w:rsidR="00E01E90">
              <w:rPr>
                <w:rFonts w:ascii="Verdana" w:hAnsi="Verdana"/>
                <w:b/>
                <w:bCs/>
                <w:sz w:val="18"/>
                <w:szCs w:val="18"/>
              </w:rPr>
              <w:t>1 Point</w:t>
            </w:r>
          </w:p>
        </w:tc>
      </w:tr>
      <w:tr w:rsidR="008377ED" w:rsidRPr="00FD3382" w14:paraId="45DF7FD9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6E79A673" w14:textId="195B318B" w:rsidR="008377ED" w:rsidRPr="00FD3382" w:rsidRDefault="0000000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</w:t>
            </w:r>
            <w:r w:rsidR="005D676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4BF3742D" w14:textId="6EDE03D0" w:rsidR="008377ED" w:rsidRPr="00FD3382" w:rsidRDefault="00972A20" w:rsidP="00DA6E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55BCC507" w14:textId="77777777" w:rsidR="008377ED" w:rsidRPr="00FD3382" w:rsidRDefault="008377E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377ED" w:rsidRPr="00FD3382" w14:paraId="4F0C4467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2A388DA9" w14:textId="5A88653B" w:rsidR="008377ED" w:rsidRPr="00FD3382" w:rsidRDefault="0000000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</w:t>
            </w:r>
            <w:r w:rsidR="005D676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569F6077" w14:textId="10D8BE56" w:rsidR="008377ED" w:rsidRPr="00FD3382" w:rsidRDefault="00972A20" w:rsidP="00DA6E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3B44876D" w14:textId="77777777" w:rsidR="008377ED" w:rsidRPr="00FD3382" w:rsidRDefault="008377E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377ED" w:rsidRPr="00FD3382" w14:paraId="0C62F838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24A8FB29" w14:textId="3DA06A11" w:rsidR="008377ED" w:rsidRPr="00FD3382" w:rsidRDefault="0000000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3</w:t>
            </w:r>
            <w:r w:rsidR="005D676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01B82246" w14:textId="1A03DD1D" w:rsidR="008377ED" w:rsidRPr="00FD3382" w:rsidRDefault="00972A20" w:rsidP="00DA6E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10078AC2" w14:textId="77777777" w:rsidR="008377ED" w:rsidRPr="00FD3382" w:rsidRDefault="008377E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377ED" w:rsidRPr="00FD3382" w14:paraId="73C19638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4BD92840" w14:textId="4E11DBA7" w:rsidR="008377ED" w:rsidRPr="00FD3382" w:rsidRDefault="0000000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4</w:t>
            </w:r>
            <w:r w:rsidR="005D676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64EA0A05" w14:textId="5AFB2CEF" w:rsidR="008377ED" w:rsidRPr="00FD3382" w:rsidRDefault="00972A20" w:rsidP="00DA6E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018F5BCE" w14:textId="77777777" w:rsidR="008377ED" w:rsidRPr="00FD3382" w:rsidRDefault="008377E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377ED" w:rsidRPr="00FD3382" w14:paraId="5CAF618F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64ACDEE0" w14:textId="1E246877" w:rsidR="008377ED" w:rsidRPr="00FD3382" w:rsidRDefault="0000000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5</w:t>
            </w:r>
            <w:r w:rsidR="005D676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56EF1868" w14:textId="44EC4E8D" w:rsidR="008377ED" w:rsidRPr="00FD3382" w:rsidRDefault="00972A20" w:rsidP="00DA6ED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2D88303D" w14:textId="77777777" w:rsidR="008377ED" w:rsidRPr="00FD3382" w:rsidRDefault="008377E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54837572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4F3E9D24" w14:textId="75C86C0D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301F4106" w14:textId="694DDB25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3A0E5FF1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2EF1EFFC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523D6889" w14:textId="24E63239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7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8E02C9C" w14:textId="3BB94721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6B1C122B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681C2EDC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129073D6" w14:textId="2E218628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8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4AB891B0" w14:textId="38A0F79B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25B9E894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7BC904FD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1C3E9780" w14:textId="57247104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9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2846BA5B" w14:textId="67D736FE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3C67F905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1498C126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69D14562" w14:textId="2C10810B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10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C5FBAF6" w14:textId="428AB688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1F943A99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1087B051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43367FCF" w14:textId="10334DA1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11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CD1FA19" w14:textId="5631978F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3E745903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2E97CADA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4083E04D" w14:textId="1B35C9AB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12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E40D1C0" w14:textId="7F8231D4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37BB7C2E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2762C44A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104DD461" w14:textId="7986771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13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4D95625" w14:textId="517DF5A8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70CA992A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312D067F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1311113E" w14:textId="3693A29F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0CF4082" w14:textId="63D94E77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79EA6B8D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7641A793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275EFCCC" w14:textId="58D26B94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15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0214DC9B" w14:textId="099FB280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755FC626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48149EF1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4FC6A86A" w14:textId="1B75E0FD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16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337C7A6" w14:textId="726FF935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5DF2D650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719B8BE1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5A226242" w14:textId="144503AF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17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74206E97" w14:textId="578D5BB4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1B3F9749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085FFD01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77523810" w14:textId="36AB05C6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18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283DAB6F" w14:textId="623E5544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60E69145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389DF33D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6579C948" w14:textId="5A09556B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19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0C2BB8A9" w14:textId="73854472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0457D549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51D1996E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1E893AF6" w14:textId="331ED791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20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11A7B401" w14:textId="3DEFB0C4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69B14C86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6D4952C8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70F7E840" w14:textId="4140AC85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21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7195D08A" w14:textId="22AC0BCD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1B6E308D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46546723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30F9C063" w14:textId="692731CC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22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78566802" w14:textId="613FF917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25E110F6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71F4F209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2F058547" w14:textId="1FAE43E4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23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01D6CD4A" w14:textId="3A7C7423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288E30DA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0F2FEB6E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5CF6481E" w14:textId="7B6F4110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6F3982AF" w14:textId="7697C82C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0C5760F9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3F56AEB8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3C678C90" w14:textId="76200EB3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25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6B885397" w14:textId="3D8AC3B4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67FBBB8B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16DE6964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7B799FE8" w14:textId="46E0EE06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26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03F88A09" w14:textId="207C259F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70D42D65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51C68B41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6D7DD1CE" w14:textId="3E1845E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27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0EE6B9AF" w14:textId="273D6D30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446E2D24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6547B531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48D919E6" w14:textId="443E9412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28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4BC36BDD" w14:textId="638D4DCE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230DD8ED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5C4285CA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018A64EF" w14:textId="2FC3589F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29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354EE4AA" w14:textId="6725BFE1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2EA71E4F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2A20" w:rsidRPr="00FD3382" w14:paraId="4020749B" w14:textId="77777777" w:rsidTr="00972A20">
        <w:trPr>
          <w:trHeight w:val="432"/>
        </w:trPr>
        <w:tc>
          <w:tcPr>
            <w:tcW w:w="5845" w:type="dxa"/>
            <w:vAlign w:val="center"/>
          </w:tcPr>
          <w:p w14:paraId="313FA914" w14:textId="742B9CAE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  <w:r w:rsidRPr="00FD3382">
              <w:rPr>
                <w:rFonts w:ascii="Verdana" w:hAnsi="Verdana"/>
                <w:sz w:val="18"/>
                <w:szCs w:val="18"/>
              </w:rPr>
              <w:t>30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08" w:type="dxa"/>
            <w:vAlign w:val="center"/>
          </w:tcPr>
          <w:p w14:paraId="72463D0E" w14:textId="42110E3A" w:rsidR="00972A20" w:rsidRPr="00FD3382" w:rsidRDefault="00972A20" w:rsidP="00972A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  <w:r>
              <w:rPr>
                <w:rFonts w:ascii="Verdana" w:hAnsi="Verdana"/>
                <w:sz w:val="30"/>
                <w:szCs w:val="30"/>
              </w:rPr>
              <w:t xml:space="preserve"> </w:t>
            </w:r>
            <w:r w:rsidRPr="00FD3382">
              <w:rPr>
                <w:rFonts w:ascii="Verdana" w:hAnsi="Verdana"/>
                <w:sz w:val="18"/>
                <w:szCs w:val="18"/>
              </w:rPr>
              <w:t>FAKE</w:t>
            </w:r>
            <w:r>
              <w:rPr>
                <w:rFonts w:ascii="Verdana" w:hAnsi="Verdana"/>
                <w:sz w:val="18"/>
                <w:szCs w:val="18"/>
              </w:rPr>
              <w:t xml:space="preserve"> or </w:t>
            </w:r>
            <w:r w:rsidRPr="00FD3382">
              <w:rPr>
                <w:rFonts w:ascii="Verdana" w:hAnsi="Verdana"/>
                <w:sz w:val="18"/>
                <w:szCs w:val="18"/>
              </w:rPr>
              <w:t>FACT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A20">
              <w:rPr>
                <w:rFonts w:ascii="Verdana" w:hAnsi="Verdana"/>
                <w:sz w:val="30"/>
                <w:szCs w:val="30"/>
              </w:rPr>
              <w:sym w:font="Wingdings" w:char="F0A8"/>
            </w:r>
          </w:p>
        </w:tc>
        <w:tc>
          <w:tcPr>
            <w:tcW w:w="2157" w:type="dxa"/>
            <w:vAlign w:val="center"/>
          </w:tcPr>
          <w:p w14:paraId="0BA1254B" w14:textId="77777777" w:rsidR="00972A20" w:rsidRPr="00FD3382" w:rsidRDefault="00972A20" w:rsidP="00972A2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AFF0261" w14:textId="6943F6B8" w:rsidR="008377ED" w:rsidRPr="00EC160B" w:rsidRDefault="008377ED" w:rsidP="00FD3382">
      <w:pPr>
        <w:rPr>
          <w:rFonts w:ascii="Verdana" w:hAnsi="Verdana"/>
        </w:rPr>
      </w:pPr>
    </w:p>
    <w:sectPr w:rsidR="008377ED" w:rsidRPr="00EC160B" w:rsidSect="00EC160B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A115C" w14:textId="77777777" w:rsidR="00677639" w:rsidRDefault="00677639" w:rsidP="00FD3382">
      <w:pPr>
        <w:spacing w:after="0" w:line="240" w:lineRule="auto"/>
      </w:pPr>
      <w:r>
        <w:separator/>
      </w:r>
    </w:p>
  </w:endnote>
  <w:endnote w:type="continuationSeparator" w:id="0">
    <w:p w14:paraId="0A210A9F" w14:textId="77777777" w:rsidR="00677639" w:rsidRDefault="00677639" w:rsidP="00FD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02EE6" w14:textId="77777777" w:rsidR="00FD3382" w:rsidRPr="00FD3382" w:rsidRDefault="00FD3382" w:rsidP="00FD3382">
    <w:pPr>
      <w:tabs>
        <w:tab w:val="right" w:pos="9360"/>
      </w:tabs>
      <w:spacing w:after="0"/>
      <w:jc w:val="right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noProof/>
        <w:color w:val="FFFFFF" w:themeColor="background1"/>
      </w:rPr>
      <w:drawing>
        <wp:anchor distT="0" distB="0" distL="114300" distR="114300" simplePos="0" relativeHeight="251659264" behindDoc="0" locked="0" layoutInCell="1" allowOverlap="1" wp14:anchorId="23D33C31" wp14:editId="79B8E330">
          <wp:simplePos x="0" y="0"/>
          <wp:positionH relativeFrom="margin">
            <wp:posOffset>76200</wp:posOffset>
          </wp:positionH>
          <wp:positionV relativeFrom="bottomMargin">
            <wp:align>top</wp:align>
          </wp:positionV>
          <wp:extent cx="319405" cy="447675"/>
          <wp:effectExtent l="0" t="0" r="4445" b="0"/>
          <wp:wrapSquare wrapText="bothSides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569" cy="448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08080" w:themeColor="background1" w:themeShade="80"/>
      </w:rPr>
      <w:tab/>
    </w:r>
    <w:r w:rsidRPr="00FD3382">
      <w:rPr>
        <w:rFonts w:asciiTheme="majorHAnsi" w:hAnsiTheme="majorHAnsi" w:cstheme="majorHAnsi"/>
        <w:color w:val="808080" w:themeColor="background1" w:themeShade="80"/>
        <w:sz w:val="20"/>
        <w:szCs w:val="20"/>
      </w:rPr>
      <w:t xml:space="preserve">Brought to you by Maj Life </w:t>
    </w:r>
  </w:p>
  <w:p w14:paraId="43E42E5B" w14:textId="77777777" w:rsidR="00FD3382" w:rsidRPr="00FD3382" w:rsidRDefault="00FD3382" w:rsidP="00FD3382">
    <w:pPr>
      <w:spacing w:after="0"/>
      <w:jc w:val="right"/>
      <w:rPr>
        <w:rFonts w:asciiTheme="majorHAnsi" w:hAnsiTheme="majorHAnsi" w:cstheme="majorHAnsi"/>
        <w:noProof/>
        <w:color w:val="808080" w:themeColor="background1" w:themeShade="80"/>
        <w:sz w:val="12"/>
        <w:szCs w:val="12"/>
      </w:rPr>
    </w:pPr>
    <w:r w:rsidRPr="00FD3382">
      <w:rPr>
        <w:rFonts w:asciiTheme="majorHAnsi" w:hAnsiTheme="majorHAnsi" w:cstheme="majorHAnsi"/>
        <w:color w:val="808080" w:themeColor="background1" w:themeShade="80"/>
        <w:sz w:val="20"/>
        <w:szCs w:val="20"/>
      </w:rPr>
      <w:t>Questions? Send an email to care@mahjlife.com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F78B7" w14:textId="77777777" w:rsidR="00677639" w:rsidRDefault="00677639" w:rsidP="00FD3382">
      <w:pPr>
        <w:spacing w:after="0" w:line="240" w:lineRule="auto"/>
      </w:pPr>
      <w:r>
        <w:separator/>
      </w:r>
    </w:p>
  </w:footnote>
  <w:footnote w:type="continuationSeparator" w:id="0">
    <w:p w14:paraId="5D1ECCD7" w14:textId="77777777" w:rsidR="00677639" w:rsidRDefault="00677639" w:rsidP="00FD3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04376030">
    <w:abstractNumId w:val="8"/>
  </w:num>
  <w:num w:numId="2" w16cid:durableId="1303382921">
    <w:abstractNumId w:val="6"/>
  </w:num>
  <w:num w:numId="3" w16cid:durableId="1363287964">
    <w:abstractNumId w:val="5"/>
  </w:num>
  <w:num w:numId="4" w16cid:durableId="738330796">
    <w:abstractNumId w:val="4"/>
  </w:num>
  <w:num w:numId="5" w16cid:durableId="1664234790">
    <w:abstractNumId w:val="7"/>
  </w:num>
  <w:num w:numId="6" w16cid:durableId="1114908573">
    <w:abstractNumId w:val="3"/>
  </w:num>
  <w:num w:numId="7" w16cid:durableId="694581018">
    <w:abstractNumId w:val="2"/>
  </w:num>
  <w:num w:numId="8" w16cid:durableId="1530988945">
    <w:abstractNumId w:val="1"/>
  </w:num>
  <w:num w:numId="9" w16cid:durableId="97047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5057"/>
    <w:rsid w:val="0015074B"/>
    <w:rsid w:val="0029639D"/>
    <w:rsid w:val="00326F90"/>
    <w:rsid w:val="003A2B1B"/>
    <w:rsid w:val="003D1D71"/>
    <w:rsid w:val="00476025"/>
    <w:rsid w:val="005D676A"/>
    <w:rsid w:val="00610F40"/>
    <w:rsid w:val="00677639"/>
    <w:rsid w:val="008377ED"/>
    <w:rsid w:val="00972A20"/>
    <w:rsid w:val="00AA1D8D"/>
    <w:rsid w:val="00B47730"/>
    <w:rsid w:val="00CB0664"/>
    <w:rsid w:val="00DA6ED4"/>
    <w:rsid w:val="00DC0945"/>
    <w:rsid w:val="00E01E90"/>
    <w:rsid w:val="00EC160B"/>
    <w:rsid w:val="00F7756A"/>
    <w:rsid w:val="00FA5549"/>
    <w:rsid w:val="00FC693F"/>
    <w:rsid w:val="00FD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7DE376"/>
  <w14:defaultImageDpi w14:val="300"/>
  <w15:docId w15:val="{6E9FAE76-59D9-4264-9CE7-D5675604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Support</cp:lastModifiedBy>
  <cp:revision>10</cp:revision>
  <cp:lastPrinted>2025-05-10T14:00:00Z</cp:lastPrinted>
  <dcterms:created xsi:type="dcterms:W3CDTF">2025-04-30T20:50:00Z</dcterms:created>
  <dcterms:modified xsi:type="dcterms:W3CDTF">2025-05-10T14:01:00Z</dcterms:modified>
  <cp:category/>
</cp:coreProperties>
</file>